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沈永健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中医八251;中医八253;中医八252;中医儿科八25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